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56CCE" w14:textId="77777777" w:rsidR="007661AF" w:rsidRPr="00D500A7" w:rsidRDefault="00000000">
      <w:pPr>
        <w:rPr>
          <w:b/>
          <w:bCs/>
        </w:rPr>
      </w:pPr>
      <w:r w:rsidRPr="00D500A7">
        <w:rPr>
          <w:b/>
          <w:bCs/>
        </w:rPr>
        <w:t>Doojesh Baichu</w:t>
      </w:r>
    </w:p>
    <w:p w14:paraId="5AABDD4C" w14:textId="77777777" w:rsidR="007661AF" w:rsidRDefault="00000000">
      <w:r>
        <w:t>Phoenix, Mauritius</w:t>
      </w:r>
    </w:p>
    <w:p w14:paraId="02BD53D3" w14:textId="231D7108" w:rsidR="007661AF" w:rsidRDefault="00000000" w:rsidP="00D500A7">
      <w:r>
        <w:t>amleshb@gmail.com</w:t>
      </w:r>
    </w:p>
    <w:p w14:paraId="66422FCF" w14:textId="3B85FBB3" w:rsidR="007661AF" w:rsidRDefault="00000000">
      <w:r>
        <w:t>3 December 2025</w:t>
      </w:r>
    </w:p>
    <w:p w14:paraId="1431115C" w14:textId="77777777" w:rsidR="007661AF" w:rsidRPr="00D500A7" w:rsidRDefault="00000000">
      <w:pPr>
        <w:rPr>
          <w:b/>
          <w:bCs/>
        </w:rPr>
      </w:pPr>
      <w:r w:rsidRPr="00D500A7">
        <w:rPr>
          <w:b/>
          <w:bCs/>
        </w:rPr>
        <w:t>Hiring Manager</w:t>
      </w:r>
    </w:p>
    <w:p w14:paraId="3973C53F" w14:textId="77777777" w:rsidR="007661AF" w:rsidRDefault="00000000">
      <w:r>
        <w:t>PhoenixBev Ltd</w:t>
      </w:r>
    </w:p>
    <w:p w14:paraId="2962DF06" w14:textId="77777777" w:rsidR="007661AF" w:rsidRDefault="00000000">
      <w:r>
        <w:t>Pont Fer, Phoenix</w:t>
      </w:r>
    </w:p>
    <w:p w14:paraId="45CC5305" w14:textId="57ED55DE" w:rsidR="00D500A7" w:rsidRDefault="00000000">
      <w:r>
        <w:t>Mauritius</w:t>
      </w:r>
    </w:p>
    <w:p w14:paraId="18568BCA" w14:textId="32C0E5DB" w:rsidR="007661AF" w:rsidRDefault="00000000">
      <w:r>
        <w:t>Dear Hiring Manager,</w:t>
      </w:r>
    </w:p>
    <w:p w14:paraId="03DBCC8A" w14:textId="77777777" w:rsidR="00D500A7" w:rsidRPr="00D500A7" w:rsidRDefault="00D500A7" w:rsidP="00D500A7">
      <w:pPr>
        <w:jc w:val="both"/>
        <w:rPr>
          <w:lang w:val="en-GB"/>
        </w:rPr>
      </w:pPr>
      <w:r w:rsidRPr="00D500A7">
        <w:rPr>
          <w:lang w:val="en-GB"/>
        </w:rPr>
        <w:t xml:space="preserve">I am applying for the Manager - Projects position (REQ-20251126-00004). With 19 years of experience in IT delivery and project management, supported by my PMP certification and leadership across major enterprise initiatives, I am confident I can add value to </w:t>
      </w:r>
      <w:proofErr w:type="spellStart"/>
      <w:r w:rsidRPr="00D500A7">
        <w:rPr>
          <w:lang w:val="en-GB"/>
        </w:rPr>
        <w:t>PhoenixBev’s</w:t>
      </w:r>
      <w:proofErr w:type="spellEnd"/>
      <w:r w:rsidRPr="00D500A7">
        <w:rPr>
          <w:lang w:val="en-GB"/>
        </w:rPr>
        <w:t xml:space="preserve"> Technology function.</w:t>
      </w:r>
    </w:p>
    <w:p w14:paraId="224286D4" w14:textId="77777777" w:rsidR="00D500A7" w:rsidRPr="00D500A7" w:rsidRDefault="00D500A7" w:rsidP="00D500A7">
      <w:pPr>
        <w:jc w:val="both"/>
        <w:rPr>
          <w:lang w:val="en-GB"/>
        </w:rPr>
      </w:pPr>
      <w:r w:rsidRPr="00D500A7">
        <w:rPr>
          <w:lang w:val="en-GB"/>
        </w:rPr>
        <w:t>I have successfully led large-scale projects across ERP, CRM, infrastructure, cloud, cybersecurity, payments, and data/BI. In my current role as Software Development Manager at Naveo, I oversee multiple projects, ensure strong delivery governance, and work closely with business stakeholders, technical teams, and vendors to meet agreed timelines, scope, and quality.</w:t>
      </w:r>
    </w:p>
    <w:p w14:paraId="6D3B2B6F" w14:textId="77777777" w:rsidR="00D500A7" w:rsidRPr="00D500A7" w:rsidRDefault="00D500A7" w:rsidP="00D500A7">
      <w:pPr>
        <w:jc w:val="both"/>
        <w:rPr>
          <w:lang w:val="en-GB"/>
        </w:rPr>
      </w:pPr>
      <w:r w:rsidRPr="00D500A7">
        <w:rPr>
          <w:lang w:val="en-GB"/>
        </w:rPr>
        <w:t xml:space="preserve">My expertise includes establishing and applying solid project governance practices such as charters, RACI, RAID management, </w:t>
      </w:r>
      <w:proofErr w:type="spellStart"/>
      <w:r w:rsidRPr="00D500A7">
        <w:rPr>
          <w:lang w:val="en-GB"/>
        </w:rPr>
        <w:t>SteerCos</w:t>
      </w:r>
      <w:proofErr w:type="spellEnd"/>
      <w:r w:rsidRPr="00D500A7">
        <w:rPr>
          <w:lang w:val="en-GB"/>
        </w:rPr>
        <w:t>, financial tracking, and portfolio reporting. I also manage technology partners and integrators, including SOWs, performance, and contract coordination.</w:t>
      </w:r>
    </w:p>
    <w:p w14:paraId="11FE38EA" w14:textId="77777777" w:rsidR="00D500A7" w:rsidRPr="00D500A7" w:rsidRDefault="00D500A7" w:rsidP="00D500A7">
      <w:pPr>
        <w:jc w:val="both"/>
        <w:rPr>
          <w:lang w:val="en-GB"/>
        </w:rPr>
      </w:pPr>
      <w:r w:rsidRPr="00D500A7">
        <w:rPr>
          <w:lang w:val="en-GB"/>
        </w:rPr>
        <w:t>I collaborate regularly with Infrastructure, Cybersecurity, BI/Data, and Application Support teams to ensure readiness, alignment, UAT planning, and smooth project rollout. I also support change management activities to ensure user readiness and adoption.</w:t>
      </w:r>
    </w:p>
    <w:p w14:paraId="60DA1896" w14:textId="77777777" w:rsidR="00D500A7" w:rsidRPr="00D500A7" w:rsidRDefault="00D500A7" w:rsidP="00D500A7">
      <w:pPr>
        <w:jc w:val="both"/>
        <w:rPr>
          <w:lang w:val="en-GB"/>
        </w:rPr>
      </w:pPr>
      <w:proofErr w:type="spellStart"/>
      <w:r w:rsidRPr="00D500A7">
        <w:rPr>
          <w:lang w:val="en-GB"/>
        </w:rPr>
        <w:t>PhoenixBev’s</w:t>
      </w:r>
      <w:proofErr w:type="spellEnd"/>
      <w:r w:rsidRPr="00D500A7">
        <w:rPr>
          <w:lang w:val="en-GB"/>
        </w:rPr>
        <w:t xml:space="preserve"> commitment to structured delivery, digital transformation, and enterprise technology growth aligns closely with my experience. I am confident I can help strengthen project execution and support your technology roadmap.</w:t>
      </w:r>
    </w:p>
    <w:p w14:paraId="29EE1972" w14:textId="77777777" w:rsidR="00D500A7" w:rsidRPr="00D500A7" w:rsidRDefault="00D500A7" w:rsidP="00D500A7">
      <w:pPr>
        <w:jc w:val="both"/>
        <w:rPr>
          <w:lang w:val="en-GB"/>
        </w:rPr>
      </w:pPr>
      <w:r w:rsidRPr="00D500A7">
        <w:rPr>
          <w:lang w:val="en-GB"/>
        </w:rPr>
        <w:t xml:space="preserve">Thank you for considering my application. I look forward to discussing how my experience can contribute to </w:t>
      </w:r>
      <w:proofErr w:type="spellStart"/>
      <w:r w:rsidRPr="00D500A7">
        <w:rPr>
          <w:lang w:val="en-GB"/>
        </w:rPr>
        <w:t>PhoenixBev’s</w:t>
      </w:r>
      <w:proofErr w:type="spellEnd"/>
      <w:r w:rsidRPr="00D500A7">
        <w:rPr>
          <w:lang w:val="en-GB"/>
        </w:rPr>
        <w:t xml:space="preserve"> objectives.</w:t>
      </w:r>
    </w:p>
    <w:p w14:paraId="5E2DD0FE" w14:textId="77777777" w:rsidR="007661AF" w:rsidRDefault="00000000">
      <w:r>
        <w:t>Yours sincerely,</w:t>
      </w:r>
    </w:p>
    <w:p w14:paraId="1EB796D0" w14:textId="77777777" w:rsidR="007661AF" w:rsidRDefault="00000000">
      <w:r>
        <w:t>Doojesh Baichu</w:t>
      </w:r>
    </w:p>
    <w:sectPr w:rsidR="007661A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1562118">
    <w:abstractNumId w:val="8"/>
  </w:num>
  <w:num w:numId="2" w16cid:durableId="616645357">
    <w:abstractNumId w:val="6"/>
  </w:num>
  <w:num w:numId="3" w16cid:durableId="109083411">
    <w:abstractNumId w:val="5"/>
  </w:num>
  <w:num w:numId="4" w16cid:durableId="807940451">
    <w:abstractNumId w:val="4"/>
  </w:num>
  <w:num w:numId="5" w16cid:durableId="1957835885">
    <w:abstractNumId w:val="7"/>
  </w:num>
  <w:num w:numId="6" w16cid:durableId="1298801662">
    <w:abstractNumId w:val="3"/>
  </w:num>
  <w:num w:numId="7" w16cid:durableId="92209681">
    <w:abstractNumId w:val="2"/>
  </w:num>
  <w:num w:numId="8" w16cid:durableId="1097217551">
    <w:abstractNumId w:val="1"/>
  </w:num>
  <w:num w:numId="9" w16cid:durableId="729767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D0AB8"/>
    <w:rsid w:val="007661AF"/>
    <w:rsid w:val="00AA1D8D"/>
    <w:rsid w:val="00B47730"/>
    <w:rsid w:val="00CB0664"/>
    <w:rsid w:val="00D500A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02E1B2"/>
  <w14:defaultImageDpi w14:val="300"/>
  <w15:docId w15:val="{1289FB89-BA11-4ACB-9CC1-AC75D225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226</Words>
  <Characters>1520</Characters>
  <Application>Microsoft Office Word</Application>
  <DocSecurity>0</DocSecurity>
  <Lines>36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Doojesh Baichu</cp:lastModifiedBy>
  <cp:revision>2</cp:revision>
  <dcterms:created xsi:type="dcterms:W3CDTF">2013-12-23T23:15:00Z</dcterms:created>
  <dcterms:modified xsi:type="dcterms:W3CDTF">2025-12-03T12:09:00Z</dcterms:modified>
  <cp:category/>
</cp:coreProperties>
</file>